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84EEA" w14:textId="77777777" w:rsidR="00867847" w:rsidRDefault="00867847" w:rsidP="00867847">
      <w:pPr>
        <w:jc w:val="right"/>
      </w:pPr>
      <w:proofErr w:type="spellStart"/>
      <w:r>
        <w:t>Załącznik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2</w:t>
      </w:r>
    </w:p>
    <w:p w14:paraId="09DAF6A3" w14:textId="493630D8" w:rsidR="00691EEE" w:rsidRDefault="00371359" w:rsidP="00867847">
      <w:pPr>
        <w:pStyle w:val="Nagwek1"/>
        <w:jc w:val="center"/>
        <w:rPr>
          <w:color w:val="auto"/>
        </w:rPr>
      </w:pPr>
      <w:r w:rsidRPr="0045246B">
        <w:rPr>
          <w:color w:val="auto"/>
        </w:rPr>
        <w:t xml:space="preserve">UMOWA ZLECENIA </w:t>
      </w:r>
      <w:proofErr w:type="spellStart"/>
      <w:r w:rsidRPr="0045246B">
        <w:rPr>
          <w:color w:val="auto"/>
        </w:rPr>
        <w:t>nr</w:t>
      </w:r>
      <w:proofErr w:type="spellEnd"/>
      <w:r w:rsidRPr="0045246B">
        <w:rPr>
          <w:color w:val="auto"/>
        </w:rPr>
        <w:t xml:space="preserve"> </w:t>
      </w:r>
      <w:r w:rsidR="00535FF5">
        <w:rPr>
          <w:color w:val="auto"/>
        </w:rPr>
        <w:t>4</w:t>
      </w:r>
      <w:r w:rsidRPr="0045246B">
        <w:rPr>
          <w:color w:val="auto"/>
        </w:rPr>
        <w:t>/202</w:t>
      </w:r>
      <w:r w:rsidR="00154281">
        <w:rPr>
          <w:color w:val="auto"/>
        </w:rPr>
        <w:t>6</w:t>
      </w:r>
      <w:r w:rsidRPr="0045246B">
        <w:rPr>
          <w:color w:val="auto"/>
        </w:rPr>
        <w:t>/BCU</w:t>
      </w:r>
    </w:p>
    <w:p w14:paraId="1A2D729C" w14:textId="77777777" w:rsidR="00660D6F" w:rsidRPr="00660D6F" w:rsidRDefault="00660D6F" w:rsidP="00660D6F"/>
    <w:p w14:paraId="6A518DEF" w14:textId="77777777" w:rsidR="00691EEE" w:rsidRDefault="00371359">
      <w:proofErr w:type="spellStart"/>
      <w:r>
        <w:t>zawarta</w:t>
      </w:r>
      <w:proofErr w:type="spellEnd"/>
      <w:r>
        <w:t xml:space="preserve"> w Zwierzyńcu w dniu ………………… r. pomiędzy:</w:t>
      </w:r>
    </w:p>
    <w:p w14:paraId="55BEFD4A" w14:textId="77777777" w:rsidR="00691EEE" w:rsidRDefault="00371359" w:rsidP="00867847">
      <w:pPr>
        <w:jc w:val="both"/>
      </w:pPr>
      <w:r>
        <w:t>Zespołem Szkół i Placówek Oświatowych w Zwierzyńcu, ul. Browarna 1, 22-470 Zwierzyniec, NIP 9223082784, REGON 529382118, reprezentowanym przez Pana Waldemara Gardiasza, zwanym dalej „Zleceniodawcą”,</w:t>
      </w:r>
    </w:p>
    <w:p w14:paraId="1B07D634" w14:textId="77777777" w:rsidR="00691EEE" w:rsidRDefault="00371359">
      <w:r>
        <w:t>a</w:t>
      </w:r>
    </w:p>
    <w:p w14:paraId="16B145F6" w14:textId="77777777" w:rsidR="00691EEE" w:rsidRDefault="00371359" w:rsidP="00867847">
      <w:pPr>
        <w:jc w:val="both"/>
      </w:pPr>
      <w:r>
        <w:t>Panią/Panem …………………………………………, zamieszkałym/ą w ……………………………………………………………, PESEL ………………………………, dowód osobisty ………………………………, zwanym dalej „Zleceniobiorcą”.</w:t>
      </w:r>
    </w:p>
    <w:p w14:paraId="29D5A345" w14:textId="77777777" w:rsidR="00691EEE" w:rsidRDefault="00371359">
      <w:r>
        <w:t>Zleceniodawca i Zleceniobiorca zwani są dalej łącznie „Stronami”.</w:t>
      </w:r>
    </w:p>
    <w:p w14:paraId="03E54AB0" w14:textId="77777777" w:rsidR="00691EEE" w:rsidRPr="0045246B" w:rsidRDefault="00371359" w:rsidP="00BD497C">
      <w:pPr>
        <w:pStyle w:val="Nagwek2"/>
        <w:jc w:val="center"/>
        <w:rPr>
          <w:color w:val="auto"/>
        </w:rPr>
      </w:pPr>
      <w:r w:rsidRPr="0045246B">
        <w:rPr>
          <w:color w:val="auto"/>
        </w:rPr>
        <w:t>§ 1. Przedmiot umowy</w:t>
      </w:r>
    </w:p>
    <w:p w14:paraId="0E6EF365" w14:textId="77777777" w:rsidR="00691EEE" w:rsidRDefault="00371359" w:rsidP="00867847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zlecenie Zleceniodawcy do przeprowadzenia usługi szkoleniowej w ramach realizacji przedsięwzięcia „Utworzenie i wsparcie funkcjonowania Branżowego Centrum Umiejętności w Zwierzyńcu na rzecz rozwoju systemu edukacji zawodowej w dziedzinie geodezji”, zwanego dalej „Projektem”.</w:t>
      </w:r>
    </w:p>
    <w:p w14:paraId="517C18AC" w14:textId="77777777" w:rsidR="00691EEE" w:rsidRDefault="00371359" w:rsidP="00867847">
      <w:pPr>
        <w:spacing w:after="0"/>
      </w:pPr>
      <w:r>
        <w:t>Usługa obejmuje:</w:t>
      </w:r>
    </w:p>
    <w:p w14:paraId="20CB540E" w14:textId="77777777" w:rsidR="00691EEE" w:rsidRDefault="00371359" w:rsidP="00867847">
      <w:pPr>
        <w:spacing w:after="0"/>
        <w:ind w:left="720"/>
      </w:pPr>
      <w:r>
        <w:t>- opracowanie programu i scenariusza szkoleń,</w:t>
      </w:r>
    </w:p>
    <w:p w14:paraId="33646132" w14:textId="77777777" w:rsidR="00691EEE" w:rsidRDefault="00371359" w:rsidP="00867847">
      <w:pPr>
        <w:spacing w:after="0"/>
        <w:ind w:left="720"/>
      </w:pPr>
      <w:r>
        <w:t>- przygotowanie materiałów szkoleniowych,</w:t>
      </w:r>
    </w:p>
    <w:p w14:paraId="2361C267" w14:textId="77777777" w:rsidR="00B70FB2" w:rsidRDefault="008E4107" w:rsidP="00B70FB2">
      <w:pPr>
        <w:spacing w:after="0"/>
        <w:rPr>
          <w:b/>
          <w:bCs/>
          <w:lang w:val="pl-PL"/>
        </w:rPr>
      </w:pPr>
      <w:r>
        <w:t xml:space="preserve">              </w:t>
      </w:r>
      <w:r w:rsidR="00371359">
        <w:t xml:space="preserve">- </w:t>
      </w:r>
      <w:proofErr w:type="spellStart"/>
      <w:r w:rsidR="00371359">
        <w:t>przeprowadzenie</w:t>
      </w:r>
      <w:proofErr w:type="spellEnd"/>
      <w:r w:rsidR="00371359">
        <w:t xml:space="preserve"> </w:t>
      </w:r>
      <w:proofErr w:type="spellStart"/>
      <w:r w:rsidR="00371359">
        <w:t>szkoleń</w:t>
      </w:r>
      <w:proofErr w:type="spellEnd"/>
      <w:r w:rsidR="00371359">
        <w:t xml:space="preserve"> </w:t>
      </w:r>
      <w:r w:rsidR="005B2470" w:rsidRPr="005B2470">
        <w:t xml:space="preserve">w </w:t>
      </w:r>
      <w:proofErr w:type="spellStart"/>
      <w:r w:rsidR="005B2470" w:rsidRPr="005B2470">
        <w:t>zakresie</w:t>
      </w:r>
      <w:proofErr w:type="spellEnd"/>
      <w:r w:rsidR="005B2470" w:rsidRPr="005B2470">
        <w:t>:</w:t>
      </w:r>
      <w:r w:rsidR="005B2470" w:rsidRPr="005B2470">
        <w:rPr>
          <w:b/>
          <w:bCs/>
          <w:lang w:val="pl-PL"/>
        </w:rPr>
        <w:t xml:space="preserve"> </w:t>
      </w:r>
    </w:p>
    <w:p w14:paraId="2CF19947" w14:textId="729316AC" w:rsidR="00691EEE" w:rsidRDefault="00535FF5" w:rsidP="005B231E">
      <w:pPr>
        <w:spacing w:after="0"/>
      </w:pPr>
      <w:r w:rsidRPr="00535FF5">
        <w:rPr>
          <w:bCs/>
          <w:lang w:val="pl-PL"/>
        </w:rPr>
        <w:t>Specjalistyczne oprogramowanie</w:t>
      </w:r>
      <w:r>
        <w:rPr>
          <w:bCs/>
          <w:lang w:val="pl-PL"/>
        </w:rPr>
        <w:t xml:space="preserve">, </w:t>
      </w:r>
      <w:r w:rsidRPr="00535FF5">
        <w:rPr>
          <w:bCs/>
          <w:lang w:val="pl-PL"/>
        </w:rPr>
        <w:t>Pozyskanie danych metodami fotogrametrycznymi</w:t>
      </w:r>
      <w:r>
        <w:rPr>
          <w:bCs/>
          <w:lang w:val="pl-PL"/>
        </w:rPr>
        <w:t xml:space="preserve">, </w:t>
      </w:r>
      <w:r w:rsidRPr="00535FF5">
        <w:rPr>
          <w:bCs/>
          <w:lang w:val="pl-PL"/>
        </w:rPr>
        <w:t xml:space="preserve">Specjalistyczne oprogramowanie </w:t>
      </w:r>
      <w:r w:rsidR="00371359">
        <w:t xml:space="preserve">w </w:t>
      </w:r>
      <w:proofErr w:type="spellStart"/>
      <w:r w:rsidR="00371359">
        <w:t>wymiarze</w:t>
      </w:r>
      <w:proofErr w:type="spellEnd"/>
      <w:r w:rsidR="00371359">
        <w:t xml:space="preserve"> </w:t>
      </w:r>
      <w:proofErr w:type="spellStart"/>
      <w:r w:rsidR="00371359">
        <w:t>około</w:t>
      </w:r>
      <w:proofErr w:type="spellEnd"/>
      <w:r w:rsidR="00371359">
        <w:t xml:space="preserve"> </w:t>
      </w:r>
      <w:r>
        <w:t>25</w:t>
      </w:r>
      <w:bookmarkStart w:id="0" w:name="_GoBack"/>
      <w:bookmarkEnd w:id="0"/>
      <w:r w:rsidR="008E4107">
        <w:t xml:space="preserve"> </w:t>
      </w:r>
      <w:proofErr w:type="spellStart"/>
      <w:r w:rsidR="008E4107">
        <w:t>godzin</w:t>
      </w:r>
      <w:proofErr w:type="spellEnd"/>
      <w:r w:rsidR="008E4107">
        <w:t>.</w:t>
      </w:r>
    </w:p>
    <w:p w14:paraId="38F0DB6D" w14:textId="017815A9" w:rsidR="00691EEE" w:rsidRPr="0045246B" w:rsidRDefault="00371359" w:rsidP="00BD497C">
      <w:pPr>
        <w:spacing w:after="0"/>
      </w:pPr>
      <w:proofErr w:type="spellStart"/>
      <w:r>
        <w:t>Przewidywany</w:t>
      </w:r>
      <w:proofErr w:type="spellEnd"/>
      <w:r>
        <w:t xml:space="preserve"> </w:t>
      </w:r>
      <w:proofErr w:type="spellStart"/>
      <w:r>
        <w:t>termin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: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 w:rsidRPr="00154281">
        <w:rPr>
          <w:b/>
        </w:rPr>
        <w:t xml:space="preserve">do </w:t>
      </w:r>
      <w:r w:rsidR="00154281" w:rsidRPr="00154281">
        <w:rPr>
          <w:b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0B1EC82E" w14:textId="77777777" w:rsidR="00691EEE" w:rsidRDefault="00371359" w:rsidP="00BD497C">
      <w:pPr>
        <w:spacing w:after="0"/>
        <w:jc w:val="both"/>
      </w:pPr>
      <w:r>
        <w:t>Zleceniobiorca oświadcza, że posiada niezbędne kompetencje do wykonania przedmiotu umowy.</w:t>
      </w:r>
    </w:p>
    <w:p w14:paraId="36F24F8C" w14:textId="77777777" w:rsidR="00691EEE" w:rsidRDefault="00371359" w:rsidP="00BD497C">
      <w:pPr>
        <w:spacing w:after="0"/>
        <w:jc w:val="both"/>
      </w:pPr>
      <w:r>
        <w:t>Strony zobowiązują się dołożyć wszelkich starań dla osiągnięcia celów Projektu, współpracować ze sobą oraz unikać konfliktu interesów.</w:t>
      </w:r>
    </w:p>
    <w:p w14:paraId="08E2889A" w14:textId="77777777" w:rsidR="00691EEE" w:rsidRDefault="00371359" w:rsidP="00BD497C">
      <w:pPr>
        <w:spacing w:after="0"/>
        <w:jc w:val="both"/>
      </w:pPr>
      <w:r>
        <w:t>Za skutecznie doręczoną uznaje się korespondencję wysłaną listem poleconym na adres wskazany w nagłówku umowy.</w:t>
      </w:r>
    </w:p>
    <w:p w14:paraId="759F2E25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2. Termin realizacji</w:t>
      </w:r>
    </w:p>
    <w:p w14:paraId="76BA361A" w14:textId="46441FFB" w:rsidR="00691EEE" w:rsidRDefault="00371359" w:rsidP="00BD497C">
      <w:pPr>
        <w:spacing w:after="0"/>
        <w:jc w:val="both"/>
      </w:pPr>
      <w:proofErr w:type="spellStart"/>
      <w:r>
        <w:t>Zleceniobiorca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wykonywał</w:t>
      </w:r>
      <w:proofErr w:type="spellEnd"/>
      <w:r>
        <w:t xml:space="preserve"> </w:t>
      </w:r>
      <w:proofErr w:type="spellStart"/>
      <w:r>
        <w:t>zlecenie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od </w:t>
      </w:r>
      <w:r w:rsidR="006A25C6" w:rsidRPr="0045246B">
        <w:rPr>
          <w:b/>
          <w:bCs/>
        </w:rPr>
        <w:t>1</w:t>
      </w:r>
      <w:r w:rsidR="00154281">
        <w:rPr>
          <w:b/>
          <w:bCs/>
        </w:rPr>
        <w:t>6</w:t>
      </w:r>
      <w:r w:rsidRPr="0045246B">
        <w:rPr>
          <w:b/>
          <w:bCs/>
        </w:rPr>
        <w:t>.</w:t>
      </w:r>
      <w:r w:rsidR="00154281">
        <w:rPr>
          <w:b/>
          <w:bCs/>
        </w:rPr>
        <w:t>02.2026</w:t>
      </w:r>
      <w:r w:rsidRPr="0045246B">
        <w:rPr>
          <w:b/>
          <w:bCs/>
        </w:rPr>
        <w:t xml:space="preserve"> r.</w:t>
      </w:r>
      <w:r w:rsidRPr="0045246B">
        <w:t xml:space="preserve"> </w:t>
      </w:r>
      <w:r>
        <w:t xml:space="preserve">do </w:t>
      </w:r>
      <w:r w:rsidR="00154281">
        <w:rPr>
          <w:b/>
          <w:bCs/>
        </w:rPr>
        <w:t>20</w:t>
      </w:r>
      <w:r w:rsidRPr="0045246B">
        <w:rPr>
          <w:b/>
          <w:bCs/>
        </w:rPr>
        <w:t>.</w:t>
      </w:r>
      <w:r w:rsidR="00154281">
        <w:rPr>
          <w:b/>
          <w:bCs/>
        </w:rPr>
        <w:t>0</w:t>
      </w:r>
      <w:r w:rsidR="006A25C6" w:rsidRPr="0045246B">
        <w:rPr>
          <w:b/>
          <w:bCs/>
        </w:rPr>
        <w:t>2</w:t>
      </w:r>
      <w:r w:rsidRPr="0045246B">
        <w:rPr>
          <w:b/>
          <w:bCs/>
        </w:rPr>
        <w:t>.202</w:t>
      </w:r>
      <w:r w:rsidR="00154281">
        <w:rPr>
          <w:b/>
          <w:bCs/>
        </w:rPr>
        <w:t>6</w:t>
      </w:r>
      <w:r w:rsidRPr="0045246B">
        <w:rPr>
          <w:b/>
          <w:bCs/>
        </w:rPr>
        <w:t xml:space="preserve"> r.</w:t>
      </w:r>
    </w:p>
    <w:p w14:paraId="60BA7C9A" w14:textId="77777777" w:rsidR="00691EEE" w:rsidRDefault="00371359" w:rsidP="00BD497C">
      <w:pPr>
        <w:spacing w:after="0"/>
        <w:jc w:val="both"/>
      </w:pPr>
      <w:r>
        <w:t>Szczegółowy harmonogram realizacji zostanie uzgodniony przez Strony.</w:t>
      </w:r>
    </w:p>
    <w:p w14:paraId="6D4B1535" w14:textId="77777777" w:rsidR="00691EEE" w:rsidRDefault="00371359" w:rsidP="00BD497C">
      <w:pPr>
        <w:spacing w:after="0"/>
        <w:jc w:val="both"/>
      </w:pPr>
      <w:r>
        <w:t>Zleceniobiorca zobowiązuje się do terminowej i należytej realizacji powierzonych zadań.</w:t>
      </w:r>
    </w:p>
    <w:p w14:paraId="7479765B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lastRenderedPageBreak/>
        <w:t>§ 3. Wynagrodzenie</w:t>
      </w:r>
    </w:p>
    <w:p w14:paraId="72BE74AC" w14:textId="77777777" w:rsidR="00691EEE" w:rsidRDefault="00371359" w:rsidP="00BD497C">
      <w:pPr>
        <w:spacing w:after="0"/>
        <w:jc w:val="both"/>
      </w:pPr>
      <w:r>
        <w:t xml:space="preserve">Za wykonanie czynności określonych w § 1 ust. 2 Zleceniobiorcy przysługuje wynagrodzenie w wysokości </w:t>
      </w:r>
      <w:r w:rsidRPr="0045246B">
        <w:t xml:space="preserve">…………… </w:t>
      </w:r>
      <w:r>
        <w:t xml:space="preserve">PLN brutto za godzinę wykonanego zlecenia (słownie: </w:t>
      </w:r>
      <w:r w:rsidRPr="0045246B">
        <w:t xml:space="preserve">……………………… </w:t>
      </w:r>
      <w:r>
        <w:t>złotych brutto).</w:t>
      </w:r>
    </w:p>
    <w:p w14:paraId="0F8ECED1" w14:textId="77777777" w:rsidR="00691EEE" w:rsidRDefault="00371359" w:rsidP="00BD497C">
      <w:pPr>
        <w:spacing w:after="0"/>
        <w:jc w:val="both"/>
      </w:pPr>
      <w:r>
        <w:t>Wynagrodzenie obejmuje wszelkie koszty związane z realizacją umowy, w tym przeniesienie majątkowych praw autorskich do materiałów powstałych w ramach umowy (jeśli dotyczy).</w:t>
      </w:r>
    </w:p>
    <w:p w14:paraId="74A0E3CA" w14:textId="77777777" w:rsidR="00691EEE" w:rsidRDefault="00371359" w:rsidP="00BD497C">
      <w:pPr>
        <w:spacing w:after="0"/>
        <w:jc w:val="both"/>
      </w:pPr>
      <w:r>
        <w:t>Wynagrodzenie zostanie wypłacone w terminie 14 dni od otrzymania przez Zleceniodawcę prawidłowo wystawionego rachunku/faktury oraz rejestru godzin realizacji zlecenia.</w:t>
      </w:r>
    </w:p>
    <w:p w14:paraId="5B4FC19B" w14:textId="4581BF15" w:rsidR="00691EEE" w:rsidRDefault="00371359" w:rsidP="00BD497C">
      <w:pPr>
        <w:spacing w:after="0"/>
        <w:jc w:val="both"/>
      </w:pPr>
      <w:proofErr w:type="spellStart"/>
      <w:r>
        <w:t>Zleceniodawca</w:t>
      </w:r>
      <w:proofErr w:type="spellEnd"/>
      <w:r>
        <w:t xml:space="preserve"> </w:t>
      </w:r>
      <w:proofErr w:type="spellStart"/>
      <w:r>
        <w:t>zastrzega</w:t>
      </w:r>
      <w:proofErr w:type="spellEnd"/>
      <w:r>
        <w:t xml:space="preserve"> </w:t>
      </w:r>
      <w:proofErr w:type="spellStart"/>
      <w:r>
        <w:t>sobie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potrąceń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poczet</w:t>
      </w:r>
      <w:proofErr w:type="spellEnd"/>
      <w:r>
        <w:t xml:space="preserve"> </w:t>
      </w:r>
      <w:proofErr w:type="spellStart"/>
      <w:r>
        <w:t>podatku</w:t>
      </w:r>
      <w:proofErr w:type="spellEnd"/>
      <w:r>
        <w:t xml:space="preserve"> </w:t>
      </w:r>
      <w:proofErr w:type="spellStart"/>
      <w:r>
        <w:t>dochodowego</w:t>
      </w:r>
      <w:proofErr w:type="spellEnd"/>
      <w:r>
        <w:t xml:space="preserve"> </w:t>
      </w:r>
      <w:proofErr w:type="spellStart"/>
      <w:r w:rsidR="00BD497C">
        <w:t>i</w:t>
      </w:r>
      <w:proofErr w:type="spellEnd"/>
      <w:r w:rsidR="00BD497C">
        <w:t> </w:t>
      </w:r>
      <w:proofErr w:type="spellStart"/>
      <w:r>
        <w:t>składek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ubezpieczenia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zgodnie</w:t>
      </w:r>
      <w:proofErr w:type="spellEnd"/>
      <w:r>
        <w:t xml:space="preserve"> z </w:t>
      </w:r>
      <w:proofErr w:type="spellStart"/>
      <w:r>
        <w:t>obowiązującymi</w:t>
      </w:r>
      <w:proofErr w:type="spellEnd"/>
      <w:r>
        <w:t xml:space="preserve"> </w:t>
      </w:r>
      <w:proofErr w:type="spellStart"/>
      <w:r>
        <w:t>przepisami</w:t>
      </w:r>
      <w:proofErr w:type="spellEnd"/>
      <w:r>
        <w:t>.</w:t>
      </w:r>
    </w:p>
    <w:p w14:paraId="1DC32FA7" w14:textId="77777777" w:rsidR="00691EEE" w:rsidRDefault="00371359" w:rsidP="00BD497C">
      <w:pPr>
        <w:spacing w:after="0"/>
        <w:jc w:val="both"/>
      </w:pPr>
      <w:r>
        <w:t>Zapłata wynagrodzenia wyczerpuje wszelkie roszczenia Zleceniobiorcy wobec Zleceniodawcy z tytułu realizacji niniejszej umowy.</w:t>
      </w:r>
    </w:p>
    <w:p w14:paraId="6407D310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4. Rozwiązanie i wygaśnięcie umowy</w:t>
      </w:r>
    </w:p>
    <w:p w14:paraId="1B38EBE6" w14:textId="77777777" w:rsidR="00691EEE" w:rsidRDefault="00371359" w:rsidP="00BD497C">
      <w:pPr>
        <w:spacing w:after="0"/>
        <w:jc w:val="both"/>
      </w:pPr>
      <w:r>
        <w:t>Umowa wygasa w przypadku wygaśnięcia lub rozwiązania umowy o dofinansowanie Projektu zawartej między Zleceniodawcą a FRSE.</w:t>
      </w:r>
    </w:p>
    <w:p w14:paraId="71BE9D49" w14:textId="77777777" w:rsidR="00691EEE" w:rsidRDefault="00371359" w:rsidP="00BD497C">
      <w:pPr>
        <w:spacing w:after="0"/>
        <w:jc w:val="both"/>
      </w:pPr>
      <w:r>
        <w:t>Realizacja umowy może ulec zawieszeniu lub wypowiedzeniu w przypadku wstrzymania finansowania Projektu przez FRSE.</w:t>
      </w:r>
    </w:p>
    <w:p w14:paraId="38A4E558" w14:textId="77777777" w:rsidR="00691EEE" w:rsidRDefault="00371359" w:rsidP="00BD497C">
      <w:pPr>
        <w:spacing w:after="0"/>
        <w:jc w:val="both"/>
      </w:pPr>
      <w:r>
        <w:t>Każda ze Stron może rozwiązać umowę z zachowaniem 7-dniowego okresu wypowiedzenia, chyba że zachodzą przesłanki do natychmiastowego rozwiązania umowy.</w:t>
      </w:r>
    </w:p>
    <w:p w14:paraId="28FF2322" w14:textId="77777777" w:rsidR="00691EEE" w:rsidRDefault="00371359" w:rsidP="00BD497C">
      <w:pPr>
        <w:spacing w:after="0"/>
        <w:jc w:val="both"/>
      </w:pPr>
      <w:r>
        <w:t>Każda ze Stron może rozwiązać umowę ze skutkiem natychmiastowym w przypadku rażącego lub systematycznego niewywiązywania się przez drugą Stronę z obowiązków umownych.</w:t>
      </w:r>
    </w:p>
    <w:p w14:paraId="5EF391BD" w14:textId="77777777" w:rsidR="00691EEE" w:rsidRDefault="00371359" w:rsidP="00BD497C">
      <w:pPr>
        <w:spacing w:after="0"/>
        <w:jc w:val="both"/>
      </w:pPr>
      <w:r>
        <w:t>Zleceniobiorca może jednostronnie rozwiązać umowę, jeśli Zleceniodawca uniemożliwia terminowe wykonanie zadań będących przedmiotem umowy, np. poprzez niedostarczenie niezbędnych informacji.</w:t>
      </w:r>
    </w:p>
    <w:p w14:paraId="412AD6F4" w14:textId="77777777" w:rsidR="00691EEE" w:rsidRDefault="00371359" w:rsidP="00BD497C">
      <w:pPr>
        <w:spacing w:after="0"/>
        <w:jc w:val="both"/>
      </w:pPr>
      <w:r>
        <w:t>W przypadku rozwiązania lub wygaśnięcia umowy Zleceniodawca jest zobowiązany do zapłaty wynagrodzenia za usługi należycie zrealizowane do dnia rozwiązania lub wygaśnięcia umowy.</w:t>
      </w:r>
    </w:p>
    <w:p w14:paraId="23851992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5. Kontrola i dokumentacja</w:t>
      </w:r>
    </w:p>
    <w:p w14:paraId="4432C217" w14:textId="77777777" w:rsidR="00691EEE" w:rsidRDefault="00371359" w:rsidP="00BD497C">
      <w:pPr>
        <w:spacing w:after="0"/>
        <w:jc w:val="both"/>
      </w:pPr>
      <w:r>
        <w:t>Zleceniobiorca zobowiązuje się do udostępnienia na żądanie wszelkich dokumentów związanych z realizacją niniejszej umowy, w szczególności w przypadku kontroli prowadzonej przez FRSE lub inne uprawnione podmioty.</w:t>
      </w:r>
    </w:p>
    <w:p w14:paraId="6A4CD434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6. Poufność i ochrona danych</w:t>
      </w:r>
    </w:p>
    <w:p w14:paraId="2075C5A7" w14:textId="77777777" w:rsidR="00691EEE" w:rsidRDefault="00371359" w:rsidP="00BD497C">
      <w:pPr>
        <w:spacing w:after="0"/>
        <w:jc w:val="both"/>
      </w:pPr>
      <w:r>
        <w:t>Strony zobowiązują się do zachowania w tajemnicy wszelkich informacji poufnych uzyskanych w związku z realizacją umowy, zarówno w trakcie jej trwania, jak i po jej zakończeniu, bez ograniczenia w czasie.</w:t>
      </w:r>
    </w:p>
    <w:p w14:paraId="612C6DAF" w14:textId="77777777" w:rsidR="00691EEE" w:rsidRDefault="00371359" w:rsidP="00BD497C">
      <w:pPr>
        <w:spacing w:after="0"/>
        <w:jc w:val="both"/>
      </w:pPr>
      <w:r>
        <w:t xml:space="preserve">Za informacje poufne uważa się wszelkie informacje dotyczące drugiej Strony, niezależnie od formy i sposobu ich wyrażenia, w tym dane osobowe, technologie, know-how, dane </w:t>
      </w:r>
      <w:r>
        <w:lastRenderedPageBreak/>
        <w:t>finansowe, handlowe, operacyjne, badania, analizy, plany, informacje o kontrahentach, partnerach i współpracownikach.</w:t>
      </w:r>
    </w:p>
    <w:p w14:paraId="0078C080" w14:textId="77777777" w:rsidR="00691EEE" w:rsidRDefault="00371359" w:rsidP="00BD497C">
      <w:pPr>
        <w:spacing w:after="0"/>
        <w:jc w:val="both"/>
      </w:pPr>
      <w:r>
        <w:t>Obowiązek zachowania poufności nie dotyczy informacji powszechnie znanych lub wyraźnie oznaczonych jako nieobjęte tajemnicą.</w:t>
      </w:r>
    </w:p>
    <w:p w14:paraId="337D8D85" w14:textId="77777777" w:rsidR="00691EEE" w:rsidRDefault="00371359" w:rsidP="00BD497C">
      <w:pPr>
        <w:spacing w:after="0"/>
        <w:jc w:val="both"/>
      </w:pPr>
      <w:r>
        <w:t>Każda ze Stron ponosi odpowiedzialność za szkody wyrządzone drugiej Stronie w wyniku naruszenia obowiązku poufności.</w:t>
      </w:r>
    </w:p>
    <w:p w14:paraId="72AB08CC" w14:textId="77777777" w:rsidR="00691EEE" w:rsidRPr="005B2470" w:rsidRDefault="00371359" w:rsidP="00BD497C">
      <w:pPr>
        <w:pStyle w:val="Nagwek2"/>
        <w:jc w:val="center"/>
        <w:rPr>
          <w:color w:val="000000" w:themeColor="text1"/>
        </w:rPr>
      </w:pPr>
      <w:r w:rsidRPr="005B2470">
        <w:rPr>
          <w:color w:val="000000" w:themeColor="text1"/>
        </w:rPr>
        <w:t>§ 7. Postanowienia końcowe</w:t>
      </w:r>
    </w:p>
    <w:p w14:paraId="267D6B84" w14:textId="77777777" w:rsidR="00691EEE" w:rsidRDefault="00371359" w:rsidP="00BD497C">
      <w:pPr>
        <w:spacing w:after="0"/>
        <w:jc w:val="both"/>
      </w:pPr>
      <w:r>
        <w:t>Wszelkie zmiany niniejszej umowy wymagają formy pisemnej pod rygorem nieważności.</w:t>
      </w:r>
    </w:p>
    <w:p w14:paraId="34926A51" w14:textId="77777777" w:rsidR="00691EEE" w:rsidRDefault="00371359" w:rsidP="00BD497C">
      <w:pPr>
        <w:spacing w:after="0"/>
        <w:jc w:val="both"/>
      </w:pPr>
      <w:r>
        <w:t>W sprawach nieuregulowanych w umowie mają zastosowanie przepisy Kodeksu cywilnego.</w:t>
      </w:r>
    </w:p>
    <w:p w14:paraId="70056437" w14:textId="77777777" w:rsidR="00691EEE" w:rsidRDefault="00371359" w:rsidP="00BD497C">
      <w:pPr>
        <w:spacing w:after="0"/>
        <w:jc w:val="both"/>
      </w:pPr>
      <w:r>
        <w:t>Wszelkie spory wynikłe w związku z wykonaniem umowy będą rozstrzygane przez sąd właściwy miejscowo dla siedziby Zleceniodawcy.</w:t>
      </w:r>
    </w:p>
    <w:p w14:paraId="19E27410" w14:textId="77777777" w:rsidR="00691EEE" w:rsidRDefault="00371359" w:rsidP="00BD497C">
      <w:pPr>
        <w:spacing w:after="0"/>
        <w:jc w:val="both"/>
      </w:pPr>
      <w:r>
        <w:t>Umowę sporządzono w dwóch jednobrzmiących egzemplarzach, po jednym dla każdej ze Stron.</w:t>
      </w:r>
    </w:p>
    <w:p w14:paraId="4AB3D135" w14:textId="77777777" w:rsidR="00BD497C" w:rsidRDefault="00BD497C"/>
    <w:p w14:paraId="1F8B5AD0" w14:textId="17BD0D4C" w:rsidR="00691EEE" w:rsidRDefault="00371359">
      <w:r>
        <w:br/>
        <w:t>ZLECENIODAWCA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</w:r>
      <w:r w:rsidR="00BD497C">
        <w:tab/>
        <w:t>ZLECENIOBIORCA</w:t>
      </w:r>
    </w:p>
    <w:p w14:paraId="40279E9A" w14:textId="7DD570D1" w:rsidR="00691EEE" w:rsidRDefault="00371359" w:rsidP="00BD497C">
      <w:pPr>
        <w:spacing w:after="0" w:line="240" w:lineRule="auto"/>
      </w:pPr>
      <w:r>
        <w:t>...................................................</w:t>
      </w:r>
      <w:r w:rsidR="00BD497C">
        <w:t>.......................</w:t>
      </w:r>
      <w:r>
        <w:t>.</w:t>
      </w:r>
      <w:r w:rsidR="00BD497C">
        <w:t xml:space="preserve"> </w:t>
      </w:r>
      <w:r w:rsidR="00BD497C">
        <w:tab/>
      </w:r>
      <w:r w:rsidR="00BD497C">
        <w:tab/>
      </w:r>
      <w:r w:rsidR="00BD497C">
        <w:tab/>
        <w:t>…………………......................................................</w:t>
      </w:r>
    </w:p>
    <w:p w14:paraId="07D6CAB2" w14:textId="4E5115C5" w:rsidR="00BD497C" w:rsidRPr="0045246B" w:rsidRDefault="00371359" w:rsidP="00BD497C">
      <w:pPr>
        <w:spacing w:after="0" w:line="240" w:lineRule="auto"/>
        <w:rPr>
          <w:sz w:val="16"/>
          <w:szCs w:val="16"/>
        </w:rPr>
      </w:pPr>
      <w:r w:rsidRPr="0045246B">
        <w:rPr>
          <w:sz w:val="16"/>
          <w:szCs w:val="16"/>
        </w:rPr>
        <w:t>(</w:t>
      </w:r>
      <w:proofErr w:type="spellStart"/>
      <w:r w:rsidRPr="0045246B">
        <w:rPr>
          <w:sz w:val="16"/>
          <w:szCs w:val="16"/>
        </w:rPr>
        <w:t>miejsce</w:t>
      </w:r>
      <w:proofErr w:type="spellEnd"/>
      <w:r w:rsidRPr="0045246B">
        <w:rPr>
          <w:sz w:val="16"/>
          <w:szCs w:val="16"/>
        </w:rPr>
        <w:t xml:space="preserve">, data, </w:t>
      </w:r>
      <w:proofErr w:type="spellStart"/>
      <w:r w:rsidRPr="0045246B">
        <w:rPr>
          <w:sz w:val="16"/>
          <w:szCs w:val="16"/>
        </w:rPr>
        <w:t>podpis</w:t>
      </w:r>
      <w:proofErr w:type="spellEnd"/>
      <w:r w:rsidRPr="0045246B">
        <w:rPr>
          <w:sz w:val="16"/>
          <w:szCs w:val="16"/>
        </w:rPr>
        <w:t>)</w:t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</w:r>
      <w:r w:rsidR="00BD497C" w:rsidRPr="0045246B">
        <w:rPr>
          <w:sz w:val="16"/>
          <w:szCs w:val="16"/>
        </w:rPr>
        <w:tab/>
        <w:t>(</w:t>
      </w:r>
      <w:proofErr w:type="spellStart"/>
      <w:r w:rsidR="00BD497C" w:rsidRPr="0045246B">
        <w:rPr>
          <w:sz w:val="16"/>
          <w:szCs w:val="16"/>
        </w:rPr>
        <w:t>miejsce</w:t>
      </w:r>
      <w:proofErr w:type="spellEnd"/>
      <w:r w:rsidR="00BD497C" w:rsidRPr="0045246B">
        <w:rPr>
          <w:sz w:val="16"/>
          <w:szCs w:val="16"/>
        </w:rPr>
        <w:t xml:space="preserve">, data, </w:t>
      </w:r>
      <w:proofErr w:type="spellStart"/>
      <w:r w:rsidR="00BD497C" w:rsidRPr="0045246B">
        <w:rPr>
          <w:sz w:val="16"/>
          <w:szCs w:val="16"/>
        </w:rPr>
        <w:t>podpis</w:t>
      </w:r>
      <w:proofErr w:type="spellEnd"/>
      <w:r w:rsidR="00BD497C" w:rsidRPr="0045246B">
        <w:rPr>
          <w:sz w:val="16"/>
          <w:szCs w:val="16"/>
        </w:rPr>
        <w:t>)</w:t>
      </w:r>
    </w:p>
    <w:p w14:paraId="4AFC46E5" w14:textId="562AB65E" w:rsidR="00691EEE" w:rsidRDefault="00691EEE"/>
    <w:p w14:paraId="4B38ADEF" w14:textId="06DBD10D" w:rsidR="00691EEE" w:rsidRDefault="00371359">
      <w:r>
        <w:br/>
      </w:r>
    </w:p>
    <w:p w14:paraId="5875957F" w14:textId="3FA30912" w:rsidR="00691EEE" w:rsidRDefault="00691EEE"/>
    <w:p w14:paraId="4A24C86D" w14:textId="77777777" w:rsidR="00BD497C" w:rsidRDefault="00BD497C"/>
    <w:sectPr w:rsidR="00BD497C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3D380" w14:textId="77777777" w:rsidR="008C5CA8" w:rsidRDefault="008C5CA8" w:rsidP="005121A2">
      <w:pPr>
        <w:spacing w:after="0" w:line="240" w:lineRule="auto"/>
      </w:pPr>
      <w:r>
        <w:separator/>
      </w:r>
    </w:p>
  </w:endnote>
  <w:endnote w:type="continuationSeparator" w:id="0">
    <w:p w14:paraId="7FE57796" w14:textId="77777777" w:rsidR="008C5CA8" w:rsidRDefault="008C5CA8" w:rsidP="0051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DD2A" w14:textId="229A5E76" w:rsidR="005121A2" w:rsidRDefault="005121A2">
    <w:pPr>
      <w:pStyle w:val="Stopka"/>
    </w:pPr>
    <w:r>
      <w:rPr>
        <w:noProof/>
        <w:lang w:val="pl-PL" w:eastAsia="pl-PL"/>
      </w:rPr>
      <w:drawing>
        <wp:inline distT="0" distB="0" distL="0" distR="0" wp14:anchorId="1726904A" wp14:editId="04592505">
          <wp:extent cx="5486400" cy="701524"/>
          <wp:effectExtent l="0" t="0" r="0" b="381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1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C8057" w14:textId="77777777" w:rsidR="008C5CA8" w:rsidRDefault="008C5CA8" w:rsidP="005121A2">
      <w:pPr>
        <w:spacing w:after="0" w:line="240" w:lineRule="auto"/>
      </w:pPr>
      <w:r>
        <w:separator/>
      </w:r>
    </w:p>
  </w:footnote>
  <w:footnote w:type="continuationSeparator" w:id="0">
    <w:p w14:paraId="2033A40A" w14:textId="77777777" w:rsidR="008C5CA8" w:rsidRDefault="008C5CA8" w:rsidP="0051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DD749A"/>
    <w:multiLevelType w:val="hybridMultilevel"/>
    <w:tmpl w:val="262E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311BA"/>
    <w:multiLevelType w:val="hybridMultilevel"/>
    <w:tmpl w:val="E494B1EC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1">
    <w:nsid w:val="4573079E"/>
    <w:multiLevelType w:val="hybridMultilevel"/>
    <w:tmpl w:val="BE84551E"/>
    <w:lvl w:ilvl="0" w:tplc="C4825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63BDF"/>
    <w:multiLevelType w:val="hybridMultilevel"/>
    <w:tmpl w:val="4DCA9E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8D43F7"/>
    <w:multiLevelType w:val="hybridMultilevel"/>
    <w:tmpl w:val="4D9832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6745"/>
    <w:rsid w:val="000B0F1B"/>
    <w:rsid w:val="00110B44"/>
    <w:rsid w:val="0015074B"/>
    <w:rsid w:val="00154281"/>
    <w:rsid w:val="001A1829"/>
    <w:rsid w:val="001E2649"/>
    <w:rsid w:val="0029639D"/>
    <w:rsid w:val="00326F90"/>
    <w:rsid w:val="00371359"/>
    <w:rsid w:val="003B5FE9"/>
    <w:rsid w:val="003E695F"/>
    <w:rsid w:val="0045246B"/>
    <w:rsid w:val="005121A2"/>
    <w:rsid w:val="00520911"/>
    <w:rsid w:val="00535FF5"/>
    <w:rsid w:val="005B231E"/>
    <w:rsid w:val="005B2470"/>
    <w:rsid w:val="005D0BE9"/>
    <w:rsid w:val="0063626E"/>
    <w:rsid w:val="00660D6F"/>
    <w:rsid w:val="006633AC"/>
    <w:rsid w:val="00691EEE"/>
    <w:rsid w:val="006A25C6"/>
    <w:rsid w:val="00715B5C"/>
    <w:rsid w:val="00867847"/>
    <w:rsid w:val="00881588"/>
    <w:rsid w:val="008C5CA8"/>
    <w:rsid w:val="008E4107"/>
    <w:rsid w:val="00934288"/>
    <w:rsid w:val="00972935"/>
    <w:rsid w:val="00A24A24"/>
    <w:rsid w:val="00AA1D8D"/>
    <w:rsid w:val="00B47730"/>
    <w:rsid w:val="00B70FB2"/>
    <w:rsid w:val="00B924D8"/>
    <w:rsid w:val="00B92B90"/>
    <w:rsid w:val="00BD497C"/>
    <w:rsid w:val="00C001CF"/>
    <w:rsid w:val="00CB0235"/>
    <w:rsid w:val="00CB0664"/>
    <w:rsid w:val="00E048FC"/>
    <w:rsid w:val="00F13106"/>
    <w:rsid w:val="00F25A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5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B5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FF489A-D6DD-4DAE-906D-9E21B349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4501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Dorota</cp:lastModifiedBy>
  <cp:revision>2</cp:revision>
  <cp:lastPrinted>2025-09-16T12:09:00Z</cp:lastPrinted>
  <dcterms:created xsi:type="dcterms:W3CDTF">2026-01-30T09:42:00Z</dcterms:created>
  <dcterms:modified xsi:type="dcterms:W3CDTF">2026-01-30T09:42:00Z</dcterms:modified>
</cp:coreProperties>
</file>